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INFORMAATIKA – trükkimisharjutused (algklassidele)</w:t>
      </w:r>
    </w:p>
    <w:p>
      <w:r>
        <w:t>Eesmärk: õpi teksti ja sõnu arvutis õigesti trükkima.</w:t>
        <w:br/>
        <w:t>Juhend: vaata näidet ja kirjuta samamoodi.</w:t>
      </w:r>
    </w:p>
    <w:p>
      <w:r>
        <w:br w:type="page"/>
      </w:r>
    </w:p>
    <w:p>
      <w:pPr>
        <w:pStyle w:val="Heading2"/>
      </w:pPr>
      <w:r>
        <w:t>Harjutus 1. Kirjuta sõna (klaviatuuril)</w:t>
      </w:r>
    </w:p>
    <w:p>
      <w:r>
        <w:t>Näide: ema → ema</w:t>
      </w:r>
    </w:p>
    <w:p>
      <w:r>
        <w:t>ema → ____________________________________________</w:t>
      </w:r>
    </w:p>
    <w:p>
      <w:r>
        <w:t>isa → ____________________________________________</w:t>
      </w:r>
    </w:p>
    <w:p>
      <w:r>
        <w:t>kool → ____________________________________________</w:t>
      </w:r>
    </w:p>
    <w:p>
      <w:r>
        <w:t>laps → ____________________________________________</w:t>
      </w:r>
    </w:p>
    <w:p>
      <w:r>
        <w:t>kass → ____________________________________________</w:t>
      </w:r>
    </w:p>
    <w:p>
      <w:r>
        <w:t>koer → ____________________________________________</w:t>
      </w:r>
    </w:p>
    <w:p>
      <w:r>
        <w:t>laud → ____________________________________________</w:t>
      </w:r>
    </w:p>
    <w:p>
      <w:r>
        <w:t>tool → ____________________________________________</w:t>
      </w:r>
    </w:p>
    <w:p>
      <w:r>
        <w:t>aken → ____________________________________________</w:t>
      </w:r>
    </w:p>
    <w:p>
      <w:r>
        <w:t>raamat → ____________________________________________</w:t>
      </w:r>
    </w:p>
    <w:p>
      <w:r>
        <w:br w:type="page"/>
      </w:r>
    </w:p>
    <w:p>
      <w:pPr>
        <w:pStyle w:val="Heading2"/>
      </w:pPr>
      <w:r>
        <w:t>Harjutus 2. Kirjuta sõna mitu korda</w:t>
      </w:r>
    </w:p>
    <w:p>
      <w:r>
        <w:t>Näide: kass → kass kass kass</w:t>
      </w:r>
    </w:p>
    <w:p>
      <w:r>
        <w:t>ema → ____________________________________________</w:t>
      </w:r>
    </w:p>
    <w:p>
      <w:r>
        <w:t>isa → ____________________________________________</w:t>
      </w:r>
    </w:p>
    <w:p>
      <w:r>
        <w:t>kool → ____________________________________________</w:t>
      </w:r>
    </w:p>
    <w:p>
      <w:r>
        <w:t>laps → ____________________________________________</w:t>
      </w:r>
    </w:p>
    <w:p>
      <w:r>
        <w:t>koer → ____________________________________________</w:t>
      </w:r>
    </w:p>
    <w:p>
      <w:r>
        <w:t>raamat → ____________________________________________</w:t>
      </w:r>
    </w:p>
    <w:p>
      <w:r>
        <w:br w:type="page"/>
      </w:r>
    </w:p>
    <w:p>
      <w:pPr>
        <w:pStyle w:val="Heading2"/>
      </w:pPr>
      <w:r>
        <w:t>Harjutus 3. Kirjuta tähed</w:t>
      </w:r>
    </w:p>
    <w:p>
      <w:r>
        <w:t>Näide: A a → A a A a</w:t>
      </w:r>
    </w:p>
    <w:p>
      <w:r>
        <w:t>A a → ____________________________________________</w:t>
      </w:r>
    </w:p>
    <w:p>
      <w:r>
        <w:t>B b → ____________________________________________</w:t>
      </w:r>
    </w:p>
    <w:p>
      <w:r>
        <w:t>C c → ____________________________________________</w:t>
      </w:r>
    </w:p>
    <w:p>
      <w:r>
        <w:t>D d → ____________________________________________</w:t>
      </w:r>
    </w:p>
    <w:p>
      <w:r>
        <w:t>E e → ____________________________________________</w:t>
      </w:r>
    </w:p>
    <w:p>
      <w:r>
        <w:t>F f → ____________________________________________</w:t>
      </w:r>
    </w:p>
    <w:p>
      <w:r>
        <w:t>G g → ____________________________________________</w:t>
      </w:r>
    </w:p>
    <w:p>
      <w:r>
        <w:t>H h → ____________________________________________</w:t>
      </w:r>
    </w:p>
    <w:p>
      <w:r>
        <w:t>I i → ____________________________________________</w:t>
      </w:r>
    </w:p>
    <w:p>
      <w:r>
        <w:t>J j → ____________________________________________</w:t>
      </w:r>
    </w:p>
    <w:p>
      <w:r>
        <w:br w:type="page"/>
      </w:r>
    </w:p>
    <w:p>
      <w:pPr>
        <w:pStyle w:val="Heading2"/>
      </w:pPr>
      <w:r>
        <w:t>Harjutus 4. Kirjuta silbid</w:t>
      </w:r>
    </w:p>
    <w:p>
      <w:r>
        <w:t>Näide: ma → ma ma</w:t>
      </w:r>
    </w:p>
    <w:p>
      <w:r>
        <w:t>ma → ____________________________________________</w:t>
      </w:r>
    </w:p>
    <w:p>
      <w:r>
        <w:t>me → ____________________________________________</w:t>
      </w:r>
    </w:p>
    <w:p>
      <w:r>
        <w:t>mi → ____________________________________________</w:t>
      </w:r>
    </w:p>
    <w:p>
      <w:r>
        <w:t>mo → ____________________________________________</w:t>
      </w:r>
    </w:p>
    <w:p>
      <w:r>
        <w:t>mu → ____________________________________________</w:t>
      </w:r>
    </w:p>
    <w:p>
      <w:r>
        <w:t>la → ____________________________________________</w:t>
      </w:r>
    </w:p>
    <w:p>
      <w:r>
        <w:t>le → ____________________________________________</w:t>
      </w:r>
    </w:p>
    <w:p>
      <w:r>
        <w:t>li → ____________________________________________</w:t>
      </w:r>
    </w:p>
    <w:p>
      <w:r>
        <w:t>lo → ____________________________________________</w:t>
      </w:r>
    </w:p>
    <w:p>
      <w:r>
        <w:t>lu → ____________________________________________</w:t>
      </w:r>
    </w:p>
    <w:p>
      <w:r>
        <w:br w:type="page"/>
      </w:r>
    </w:p>
    <w:p>
      <w:pPr>
        <w:pStyle w:val="Heading2"/>
      </w:pPr>
      <w:r>
        <w:t>Harjutus 5. Kirjuta lühike lause</w:t>
      </w:r>
    </w:p>
    <w:p>
      <w:r>
        <w:t>Näide: Ema loeb. → Ema loeb.</w:t>
      </w:r>
    </w:p>
    <w:p>
      <w:r>
        <w:t>Ema loeb raamatut.</w:t>
      </w:r>
    </w:p>
    <w:p>
      <w:r>
        <w:t>____________________________________________________________</w:t>
      </w:r>
    </w:p>
    <w:p>
      <w:r>
        <w:t>Laps õpib koolis.</w:t>
      </w:r>
    </w:p>
    <w:p>
      <w:r>
        <w:t>____________________________________________________________</w:t>
      </w:r>
    </w:p>
    <w:p>
      <w:r>
        <w:t>Kass magab.</w:t>
      </w:r>
    </w:p>
    <w:p>
      <w:r>
        <w:t>____________________________________________________________</w:t>
      </w:r>
    </w:p>
    <w:p>
      <w:r>
        <w:t>Koer jookseb.</w:t>
      </w:r>
    </w:p>
    <w:p>
      <w:r>
        <w:t>____________________________________________________________</w:t>
      </w:r>
    </w:p>
    <w:p>
      <w:r>
        <w:t>Isa töötab.</w:t>
      </w:r>
    </w:p>
    <w:p>
      <w:r>
        <w:t>____________________________________________________________</w:t>
      </w:r>
    </w:p>
    <w:p>
      <w:r>
        <w:br w:type="page"/>
      </w:r>
    </w:p>
    <w:p>
      <w:pPr>
        <w:pStyle w:val="Heading2"/>
      </w:pPr>
      <w:r>
        <w:t>Harjutus 6. Kirjuta lause suure algustähega</w:t>
      </w:r>
    </w:p>
    <w:p>
      <w:r>
        <w:t>Näide: laps läheb kooli. → Laps läheb kooli.</w:t>
      </w:r>
    </w:p>
    <w:p>
      <w:r>
        <w:t>laps loeb raamatut.</w:t>
      </w:r>
    </w:p>
    <w:p>
      <w:r>
        <w:t>____________________________________________________________</w:t>
      </w:r>
    </w:p>
    <w:p>
      <w:r>
        <w:t>kass magab toolil.</w:t>
      </w:r>
    </w:p>
    <w:p>
      <w:r>
        <w:t>____________________________________________________________</w:t>
      </w:r>
    </w:p>
    <w:p>
      <w:r>
        <w:t>ema joob teed.</w:t>
      </w:r>
    </w:p>
    <w:p>
      <w:r>
        <w:t>____________________________________________________________</w:t>
      </w:r>
    </w:p>
    <w:p>
      <w:r>
        <w:t>isa töötab kodus.</w:t>
      </w:r>
    </w:p>
    <w:p>
      <w:r>
        <w:t>____________________________________________________________</w:t>
      </w:r>
    </w:p>
    <w:p>
      <w:r>
        <w:br w:type="page"/>
      </w:r>
    </w:p>
    <w:p>
      <w:pPr>
        <w:pStyle w:val="Heading2"/>
      </w:pPr>
      <w:r>
        <w:t>Harjutus 7. Kirjuta oma andmed</w:t>
      </w:r>
    </w:p>
    <w:p>
      <w:r>
        <w:t>Näide: Minu nimi on Anna.</w:t>
      </w:r>
    </w:p>
    <w:p>
      <w:r>
        <w:t>Minu nimi on ____________________________________ .</w:t>
      </w:r>
    </w:p>
    <w:p>
      <w:r>
        <w:t>Ma õpin ______ klassis.</w:t>
      </w:r>
    </w:p>
    <w:p>
      <w:r>
        <w:t>Minu kool on ________________________________ .</w:t>
      </w:r>
    </w:p>
    <w:p>
      <w:r>
        <w:br w:type="page"/>
      </w:r>
    </w:p>
    <w:p>
      <w:pPr>
        <w:pStyle w:val="Heading2"/>
      </w:pPr>
      <w:r>
        <w:t>Harjutus 8. Vabateksti trükkimine</w:t>
      </w:r>
    </w:p>
    <w:p>
      <w:r>
        <w:t>Näide: Mulle meeldib arvuti.</w:t>
      </w:r>
    </w:p>
    <w:p>
      <w:r>
        <w:t>Mulle meeldib ________________________________________________ .</w:t>
      </w:r>
    </w:p>
    <w:p>
      <w:r>
        <w:t>______________________________________________________________</w:t>
      </w:r>
    </w:p>
    <w:p>
      <w:r>
        <w:t>______________________________________________________________</w:t>
      </w:r>
    </w:p>
    <w:p>
      <w:r>
        <w:br w:type="page"/>
      </w:r>
    </w:p>
    <w:p>
      <w:pPr>
        <w:pStyle w:val="Heading2"/>
      </w:pPr>
      <w:r>
        <w:t>Harjutus 9. Klaviatuuri harjutus</w:t>
      </w:r>
    </w:p>
    <w:p>
      <w:r>
        <w:t>Näide: a s d f j k l ;</w:t>
      </w:r>
    </w:p>
    <w:p>
      <w:r>
        <w:t>a s d f j k l ;</w:t>
      </w:r>
    </w:p>
    <w:p>
      <w:r>
        <w:t>______________________________________________________________</w:t>
      </w:r>
    </w:p>
    <w:p>
      <w:r>
        <w:t>______________________________________________________________</w:t>
      </w:r>
    </w:p>
    <w:p>
      <w:r>
        <w:br w:type="page"/>
      </w:r>
    </w:p>
    <w:p>
      <w:pPr>
        <w:pStyle w:val="Heading2"/>
      </w:pPr>
      <w:r>
        <w:t>Harjutus 10. Numbrid klaviatuuril</w:t>
      </w:r>
    </w:p>
    <w:p>
      <w:r>
        <w:t>Näide: 1 2 3 4 5</w:t>
      </w:r>
    </w:p>
    <w:p>
      <w:r>
        <w:t>1 2 3 4 5 6 7 8 9 0</w:t>
      </w:r>
    </w:p>
    <w:p>
      <w:r>
        <w:t>______________________________________________________________</w:t>
      </w:r>
    </w:p>
    <w:p>
      <w:r>
        <w:t>______________________________________________________________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